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5AB9FE5-2DFE-4F85-8B9E-9B0EC4504210}"/>
</file>

<file path=customXml/itemProps3.xml><?xml version="1.0" encoding="utf-8"?>
<ds:datastoreItem xmlns:ds="http://schemas.openxmlformats.org/officeDocument/2006/customXml" ds:itemID="{C34DAF09-EE03-4ED5-B7F3-1128D006689E}"/>
</file>

<file path=customXml/itemProps4.xml><?xml version="1.0" encoding="utf-8"?>
<ds:datastoreItem xmlns:ds="http://schemas.openxmlformats.org/officeDocument/2006/customXml" ds:itemID="{90ABA27B-A951-4DF7-AE4F-F9A26DDCA07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